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  <w:sz w:val="24"/>
        </w:rPr>
      </w:pPr>
      <w:r w:rsidRPr="00CE2AEB">
        <w:rPr>
          <w:rFonts w:ascii="Calibri" w:hAnsi="Calibri"/>
          <w:b/>
          <w:bCs/>
          <w:sz w:val="24"/>
        </w:rPr>
        <w:t>Remote School Planning Template</w:t>
      </w:r>
      <w:r w:rsidR="00293F6A" w:rsidRPr="00CE2AEB">
        <w:rPr>
          <w:rFonts w:ascii="Calibri" w:hAnsi="Calibri"/>
          <w:b/>
          <w:bCs/>
          <w:sz w:val="24"/>
        </w:rPr>
        <w:t xml:space="preserve"> – </w:t>
      </w:r>
      <w:r w:rsidR="009B6FE3">
        <w:rPr>
          <w:rFonts w:ascii="Calibri" w:hAnsi="Calibri"/>
          <w:b/>
          <w:bCs/>
          <w:sz w:val="24"/>
        </w:rPr>
        <w:t xml:space="preserve">Emergency Preparedness @ </w:t>
      </w:r>
      <w:r w:rsidR="00293F6A" w:rsidRPr="00CE2AEB">
        <w:rPr>
          <w:rFonts w:ascii="Calibri" w:hAnsi="Calibri"/>
          <w:b/>
          <w:bCs/>
          <w:sz w:val="24"/>
        </w:rPr>
        <w:t>Woodward Academy</w:t>
      </w:r>
    </w:p>
    <w:p w:rsidR="00293F6A" w:rsidRPr="00E9460C" w:rsidRDefault="00293F6A" w:rsidP="00CE2AEB">
      <w:pPr>
        <w:spacing w:line="240" w:lineRule="auto"/>
        <w:rPr>
          <w:rFonts w:ascii="Calibri" w:hAnsi="Calibri"/>
          <w:bCs/>
          <w:sz w:val="20"/>
        </w:rPr>
      </w:pPr>
      <w:r w:rsidRPr="00E9460C">
        <w:rPr>
          <w:rFonts w:ascii="Calibri" w:hAnsi="Calibri"/>
          <w:bCs/>
          <w:sz w:val="20"/>
        </w:rPr>
        <w:t xml:space="preserve">Teachers, please complete the form </w:t>
      </w:r>
      <w:r w:rsidR="0005659B" w:rsidRPr="00E9460C">
        <w:rPr>
          <w:rFonts w:ascii="Calibri" w:hAnsi="Calibri"/>
          <w:bCs/>
          <w:sz w:val="20"/>
        </w:rPr>
        <w:t xml:space="preserve">below </w:t>
      </w:r>
      <w:r w:rsidRPr="00E9460C">
        <w:rPr>
          <w:rFonts w:ascii="Calibri" w:hAnsi="Calibri"/>
          <w:bCs/>
          <w:sz w:val="20"/>
        </w:rPr>
        <w:t xml:space="preserve">and submit to your department head or principal by </w:t>
      </w:r>
      <w:r w:rsidRPr="00E9460C">
        <w:rPr>
          <w:rFonts w:ascii="Calibri" w:hAnsi="Calibri"/>
          <w:b/>
          <w:bCs/>
          <w:sz w:val="20"/>
        </w:rPr>
        <w:t>September 30, 2011</w:t>
      </w:r>
      <w:r w:rsidR="00E9460C" w:rsidRPr="00E9460C">
        <w:rPr>
          <w:rFonts w:ascii="Calibri" w:hAnsi="Calibri"/>
          <w:bCs/>
          <w:sz w:val="20"/>
        </w:rPr>
        <w:t>. Please c</w:t>
      </w:r>
      <w:r w:rsidRPr="00E9460C">
        <w:rPr>
          <w:rFonts w:ascii="Calibri" w:hAnsi="Calibri"/>
          <w:bCs/>
          <w:sz w:val="20"/>
        </w:rPr>
        <w:t>ontac</w:t>
      </w:r>
      <w:r w:rsidR="0005659B" w:rsidRPr="00E9460C">
        <w:rPr>
          <w:rFonts w:ascii="Calibri" w:hAnsi="Calibri"/>
          <w:bCs/>
          <w:sz w:val="20"/>
        </w:rPr>
        <w:t xml:space="preserve">t your </w:t>
      </w:r>
      <w:r w:rsidR="009B6FE3" w:rsidRPr="00E9460C">
        <w:rPr>
          <w:rFonts w:ascii="Calibri" w:hAnsi="Calibri"/>
          <w:bCs/>
          <w:sz w:val="20"/>
        </w:rPr>
        <w:t xml:space="preserve">department head, </w:t>
      </w:r>
      <w:r w:rsidR="00E9460C" w:rsidRPr="00E9460C">
        <w:rPr>
          <w:rFonts w:ascii="Calibri" w:hAnsi="Calibri"/>
          <w:bCs/>
          <w:sz w:val="20"/>
        </w:rPr>
        <w:t xml:space="preserve">tech specialist or Nneka or </w:t>
      </w:r>
      <w:r w:rsidRPr="00E9460C">
        <w:rPr>
          <w:rFonts w:ascii="Calibri" w:hAnsi="Calibri"/>
          <w:bCs/>
          <w:sz w:val="20"/>
        </w:rPr>
        <w:t>Shelley in IT if you need assistance completing your plan.</w:t>
      </w:r>
      <w:r w:rsidR="009B6FE3" w:rsidRPr="00E9460C">
        <w:rPr>
          <w:rFonts w:ascii="Calibri" w:hAnsi="Calibri"/>
          <w:bCs/>
          <w:sz w:val="20"/>
        </w:rPr>
        <w:t xml:space="preserve"> </w:t>
      </w:r>
    </w:p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</w:rPr>
      </w:pPr>
    </w:p>
    <w:p w:rsidR="00EE7646" w:rsidRPr="00CE2AEB" w:rsidRDefault="00EE7646" w:rsidP="00CE2AEB">
      <w:p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Online Tools / Minimal Expectations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PK-K </w:t>
      </w:r>
      <w:r w:rsidRPr="00CE2AEB">
        <w:rPr>
          <w:rFonts w:ascii="Calibri" w:hAnsi="Calibri"/>
          <w:szCs w:val="20"/>
        </w:rPr>
        <w:t xml:space="preserve">-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(for parents). Activities do not have to be tech based!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1-3 -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(students assisted by parents as needed).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Grades 4-12</w:t>
      </w:r>
      <w:r w:rsidRPr="00CE2AEB">
        <w:rPr>
          <w:rFonts w:ascii="Calibri" w:hAnsi="Calibri"/>
          <w:szCs w:val="20"/>
        </w:rPr>
        <w:t xml:space="preserve"> –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(including HW hand-in and quizzes), email, Google Docs; wiki, blog or Google site.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All Grades: </w:t>
      </w:r>
      <w:r w:rsidRPr="00CE2AEB">
        <w:rPr>
          <w:rFonts w:ascii="Calibri" w:hAnsi="Calibri"/>
          <w:szCs w:val="20"/>
        </w:rPr>
        <w:t>Videos, podcasts and interactive websites as appropriate.</w:t>
      </w:r>
    </w:p>
    <w:p w:rsidR="00EE7646" w:rsidRPr="00CE2AEB" w:rsidRDefault="00EE7646" w:rsidP="00CE2AEB">
      <w:pPr>
        <w:spacing w:line="240" w:lineRule="auto"/>
        <w:rPr>
          <w:rFonts w:ascii="Calibri" w:hAnsi="Calibri"/>
          <w:sz w:val="20"/>
          <w:szCs w:val="20"/>
        </w:rPr>
      </w:pPr>
    </w:p>
    <w:p w:rsidR="0005659B" w:rsidRPr="00CE2AEB" w:rsidRDefault="00EE7646" w:rsidP="00CE2AEB">
      <w:pPr>
        <w:spacing w:line="240" w:lineRule="auto"/>
        <w:rPr>
          <w:rFonts w:ascii="Calibri" w:hAnsi="Calibri"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Optional: </w:t>
      </w:r>
      <w:proofErr w:type="spellStart"/>
      <w:r w:rsidRPr="00CE2AEB">
        <w:rPr>
          <w:rFonts w:ascii="Calibri" w:hAnsi="Calibri"/>
          <w:szCs w:val="20"/>
        </w:rPr>
        <w:t>Moodle</w:t>
      </w:r>
      <w:proofErr w:type="spellEnd"/>
      <w:r w:rsidRPr="00CE2AEB">
        <w:rPr>
          <w:rFonts w:ascii="Calibri" w:hAnsi="Calibri"/>
          <w:szCs w:val="20"/>
        </w:rPr>
        <w:t xml:space="preserve"> (or other LMS), </w:t>
      </w:r>
      <w:proofErr w:type="spellStart"/>
      <w:r w:rsidRPr="00CE2AEB">
        <w:rPr>
          <w:rFonts w:ascii="Calibri" w:hAnsi="Calibri"/>
          <w:szCs w:val="20"/>
        </w:rPr>
        <w:t>screencasting</w:t>
      </w:r>
      <w:proofErr w:type="spellEnd"/>
      <w:r w:rsidRPr="00CE2AEB">
        <w:rPr>
          <w:rFonts w:ascii="Calibri" w:hAnsi="Calibri"/>
          <w:szCs w:val="20"/>
        </w:rPr>
        <w:t>, discussion boards, presentation tools (</w:t>
      </w:r>
      <w:proofErr w:type="spellStart"/>
      <w:r w:rsidRPr="00CE2AEB">
        <w:rPr>
          <w:rFonts w:ascii="Calibri" w:hAnsi="Calibri"/>
          <w:szCs w:val="20"/>
        </w:rPr>
        <w:t>Prezi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proofErr w:type="gramStart"/>
      <w:r w:rsidRPr="00CE2AEB">
        <w:rPr>
          <w:rFonts w:ascii="Calibri" w:hAnsi="Calibri"/>
          <w:szCs w:val="20"/>
        </w:rPr>
        <w:t>slideshare</w:t>
      </w:r>
      <w:proofErr w:type="spellEnd"/>
      <w:proofErr w:type="gramEnd"/>
      <w:r w:rsidRPr="00CE2AEB">
        <w:rPr>
          <w:rFonts w:ascii="Calibri" w:hAnsi="Calibri"/>
          <w:szCs w:val="20"/>
        </w:rPr>
        <w:t>), participation tools (</w:t>
      </w:r>
      <w:proofErr w:type="spellStart"/>
      <w:r w:rsidRPr="00CE2AEB">
        <w:rPr>
          <w:rFonts w:ascii="Calibri" w:hAnsi="Calibri"/>
          <w:szCs w:val="20"/>
        </w:rPr>
        <w:t>Wallwisher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>) Skype, etc...</w:t>
      </w:r>
    </w:p>
    <w:p w:rsidR="00EE7646" w:rsidRPr="00CE2AEB" w:rsidRDefault="00EE7646" w:rsidP="00CE2AEB">
      <w:pPr>
        <w:spacing w:line="240" w:lineRule="auto"/>
        <w:rPr>
          <w:rFonts w:ascii="Calibri" w:hAnsi="Calibri"/>
        </w:rPr>
      </w:pPr>
    </w:p>
    <w:tbl>
      <w:tblPr>
        <w:tblW w:w="0" w:type="auto"/>
        <w:tblLook w:val="0000"/>
      </w:tblPr>
      <w:tblGrid>
        <w:gridCol w:w="3250"/>
        <w:gridCol w:w="540"/>
        <w:gridCol w:w="180"/>
        <w:gridCol w:w="6120"/>
      </w:tblGrid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Teacher Name: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B75120" w:rsidP="00FB3E43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Rachael Szymanski</w:t>
            </w:r>
          </w:p>
        </w:tc>
      </w:tr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Grade Level/Subject/Course</w:t>
            </w:r>
            <w:r w:rsidRPr="00CE2AEB">
              <w:rPr>
                <w:rFonts w:ascii="Calibri" w:hAnsi="Calibri"/>
                <w:szCs w:val="20"/>
              </w:rPr>
              <w:t xml:space="preserve">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FB3E43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English I</w:t>
            </w:r>
            <w:r w:rsidR="00B75120">
              <w:rPr>
                <w:rFonts w:ascii="Calibri" w:hAnsi="Calibri"/>
                <w:szCs w:val="20"/>
              </w:rPr>
              <w:t>HP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Resources, online tools and strategies I will use to deliver “remote classroom</w:t>
            </w:r>
            <w:r w:rsidRPr="00CE2AEB">
              <w:rPr>
                <w:rFonts w:ascii="Calibri" w:hAnsi="Calibri"/>
                <w:szCs w:val="20"/>
              </w:rPr>
              <w:t>:”</w:t>
            </w:r>
            <w:r w:rsidRPr="00CE2AEB">
              <w:rPr>
                <w:rFonts w:ascii="Calibri" w:hAnsi="Calibri"/>
                <w:szCs w:val="20"/>
              </w:rPr>
              <w:br/>
              <w:t xml:space="preserve">(Assume students will not have textbooks at home; </w:t>
            </w:r>
            <w:r w:rsidR="0005659B" w:rsidRPr="00CE2AEB">
              <w:rPr>
                <w:rFonts w:ascii="Calibri" w:hAnsi="Calibri"/>
                <w:szCs w:val="20"/>
              </w:rPr>
              <w:t xml:space="preserve">Use of </w:t>
            </w:r>
            <w:proofErr w:type="spellStart"/>
            <w:r w:rsidRPr="00CE2AEB">
              <w:rPr>
                <w:rFonts w:ascii="Calibri" w:hAnsi="Calibri"/>
                <w:szCs w:val="20"/>
              </w:rPr>
              <w:t>Edline</w:t>
            </w:r>
            <w:proofErr w:type="spellEnd"/>
            <w:r w:rsidRPr="00CE2AEB">
              <w:rPr>
                <w:rFonts w:ascii="Calibri" w:hAnsi="Calibri"/>
                <w:szCs w:val="20"/>
              </w:rPr>
              <w:t xml:space="preserve"> </w:t>
            </w:r>
            <w:r w:rsidR="004370E4" w:rsidRPr="00CE2AEB">
              <w:rPr>
                <w:rFonts w:ascii="Calibri" w:hAnsi="Calibri"/>
                <w:i/>
                <w:szCs w:val="20"/>
              </w:rPr>
              <w:t>required</w:t>
            </w:r>
            <w:r w:rsidR="004370E4" w:rsidRPr="00CE2AEB">
              <w:rPr>
                <w:rFonts w:ascii="Calibri" w:hAnsi="Calibri"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>as central communication hub)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E8E" w:rsidRDefault="00394E8E" w:rsidP="00FB3E43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Students will read </w:t>
            </w:r>
            <w:r w:rsidR="00FB3E43">
              <w:rPr>
                <w:rFonts w:ascii="Calibri" w:hAnsi="Calibri"/>
                <w:b/>
                <w:szCs w:val="20"/>
              </w:rPr>
              <w:t>the article on archetypes</w:t>
            </w:r>
            <w:r w:rsidR="00C27A7F">
              <w:rPr>
                <w:rFonts w:ascii="Calibri" w:hAnsi="Calibri"/>
                <w:b/>
                <w:szCs w:val="20"/>
              </w:rPr>
              <w:t xml:space="preserve"> called “Beowulf to Batman:  The Epic Hero in Pop Culture</w:t>
            </w:r>
            <w:r w:rsidR="00FB3E43">
              <w:rPr>
                <w:rFonts w:ascii="Calibri" w:hAnsi="Calibri"/>
                <w:b/>
                <w:szCs w:val="20"/>
              </w:rPr>
              <w:t>.</w:t>
            </w:r>
            <w:r w:rsidR="00C27A7F">
              <w:rPr>
                <w:rFonts w:ascii="Calibri" w:hAnsi="Calibri"/>
                <w:b/>
                <w:szCs w:val="20"/>
              </w:rPr>
              <w:t>”</w:t>
            </w:r>
          </w:p>
          <w:p w:rsidR="00394E8E" w:rsidRPr="00CE2AEB" w:rsidRDefault="00394E8E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FB3E43" w:rsidP="00394E8E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bCs/>
                <w:shd w:val="clear" w:color="auto" w:fill="FFFFFF"/>
              </w:rPr>
              <w:t xml:space="preserve">A link on </w:t>
            </w:r>
            <w:proofErr w:type="spellStart"/>
            <w:r>
              <w:rPr>
                <w:rFonts w:ascii="Calibri" w:hAnsi="Calibri"/>
                <w:b/>
                <w:bCs/>
                <w:shd w:val="clear" w:color="auto" w:fill="FFFFFF"/>
              </w:rPr>
              <w:t>Edline</w:t>
            </w:r>
            <w:proofErr w:type="spellEnd"/>
            <w:r>
              <w:rPr>
                <w:rFonts w:ascii="Calibri" w:hAnsi="Calibri"/>
                <w:b/>
                <w:bCs/>
                <w:shd w:val="clear" w:color="auto" w:fill="FFFFFF"/>
              </w:rPr>
              <w:t xml:space="preserve"> to this article</w:t>
            </w:r>
            <w:r w:rsidR="00394E8E">
              <w:rPr>
                <w:rFonts w:ascii="Calibri" w:hAnsi="Calibri"/>
                <w:b/>
                <w:bCs/>
                <w:shd w:val="clear" w:color="auto" w:fill="FFFFFF"/>
              </w:rPr>
              <w:t xml:space="preserve">. </w:t>
            </w:r>
            <w:r w:rsidR="00B75120">
              <w:br/>
            </w:r>
            <w:r w:rsidR="00B75120">
              <w:br/>
            </w:r>
            <w:r w:rsidR="00B75120">
              <w:rPr>
                <w:rFonts w:ascii="Calibri" w:hAnsi="Calibri"/>
                <w:b/>
                <w:bCs/>
                <w:shd w:val="clear" w:color="auto" w:fill="FFFFFF"/>
              </w:rPr>
              <w:t xml:space="preserve">Wiki </w:t>
            </w:r>
            <w:r w:rsidR="00394E8E">
              <w:rPr>
                <w:rFonts w:ascii="Calibri" w:hAnsi="Calibri"/>
                <w:b/>
                <w:bCs/>
                <w:shd w:val="clear" w:color="auto" w:fill="FFFFFF"/>
              </w:rPr>
              <w:t xml:space="preserve">site for discussion questions. </w:t>
            </w:r>
            <w:r w:rsidR="00B75120">
              <w:br/>
            </w:r>
            <w:r w:rsidR="00B75120">
              <w:rPr>
                <w:rFonts w:ascii="Calibri" w:hAnsi="Calibri"/>
                <w:b/>
                <w:bCs/>
                <w:shd w:val="clear" w:color="auto" w:fill="FFFFFF"/>
              </w:rPr>
              <w:t xml:space="preserve">Wiki site has word and </w:t>
            </w:r>
            <w:proofErr w:type="spellStart"/>
            <w:r w:rsidR="00B75120">
              <w:rPr>
                <w:rFonts w:ascii="Calibri" w:hAnsi="Calibri"/>
                <w:b/>
                <w:bCs/>
                <w:shd w:val="clear" w:color="auto" w:fill="FFFFFF"/>
              </w:rPr>
              <w:t>pdf</w:t>
            </w:r>
            <w:proofErr w:type="spellEnd"/>
            <w:r w:rsidR="00B75120">
              <w:rPr>
                <w:rFonts w:ascii="Calibri" w:hAnsi="Calibri"/>
                <w:b/>
                <w:bCs/>
                <w:shd w:val="clear" w:color="auto" w:fill="FFFFFF"/>
              </w:rPr>
              <w:t xml:space="preserve"> documents created by US English teachers.</w:t>
            </w:r>
            <w:r w:rsidR="00B75120">
              <w:br/>
            </w:r>
            <w:r w:rsidR="00B75120">
              <w:br/>
            </w:r>
            <w:r w:rsidR="00B75120">
              <w:rPr>
                <w:rFonts w:ascii="Calibri" w:hAnsi="Calibri"/>
                <w:b/>
                <w:bCs/>
                <w:shd w:val="clear" w:color="auto" w:fill="FFFFFF"/>
              </w:rPr>
              <w:t>Email to read responses</w:t>
            </w:r>
          </w:p>
        </w:tc>
      </w:tr>
      <w:tr w:rsidR="00EB75C9" w:rsidRPr="00CE2AEB" w:rsidTr="0005659B">
        <w:trPr>
          <w:trHeight w:val="285"/>
        </w:trPr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5C9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Materials I will need at home to deliver instruction</w:t>
            </w:r>
            <w:r w:rsidR="00B2686F">
              <w:rPr>
                <w:rFonts w:ascii="Calibri" w:hAnsi="Calibri"/>
                <w:b/>
                <w:szCs w:val="20"/>
              </w:rPr>
              <w:t xml:space="preserve"> </w:t>
            </w:r>
            <w:r w:rsidR="00B2686F" w:rsidRPr="00B2686F">
              <w:rPr>
                <w:rFonts w:ascii="Calibri" w:hAnsi="Calibri"/>
                <w:szCs w:val="20"/>
              </w:rPr>
              <w:t>(e.g. textbook, computer files, software, microphone)</w:t>
            </w:r>
            <w:r w:rsidRPr="00B2686F">
              <w:rPr>
                <w:rFonts w:ascii="Calibri" w:hAnsi="Calibri"/>
                <w:szCs w:val="20"/>
              </w:rPr>
              <w:t>:</w:t>
            </w:r>
          </w:p>
        </w:tc>
      </w:tr>
      <w:tr w:rsidR="0005659B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B75120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Computer</w:t>
            </w: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4370E4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Skills I need to learn/refresh to implement my plan:</w:t>
            </w:r>
          </w:p>
        </w:tc>
      </w:tr>
      <w:tr w:rsidR="0005659B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B75120" w:rsidP="00394E8E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None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Expectations of students (include needed tech skills):</w:t>
            </w:r>
            <w:r w:rsidRPr="00CE2AEB">
              <w:rPr>
                <w:rFonts w:ascii="Calibri" w:hAnsi="Calibri"/>
                <w:b/>
                <w:szCs w:val="20"/>
              </w:rPr>
              <w:br/>
            </w:r>
            <w:r w:rsidRPr="00CE2AEB">
              <w:rPr>
                <w:rFonts w:ascii="Calibri" w:hAnsi="Calibri"/>
                <w:szCs w:val="20"/>
              </w:rPr>
              <w:t>(Include plans for ensuring students have needed skills / understand expectations)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B75120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bCs/>
              </w:rPr>
              <w:t>Ability to use wiki discussion and to create emails.</w:t>
            </w:r>
            <w:r>
              <w:br/>
            </w:r>
            <w:r>
              <w:rPr>
                <w:rFonts w:ascii="Calibri" w:hAnsi="Calibri"/>
                <w:b/>
                <w:bCs/>
              </w:rPr>
              <w:t xml:space="preserve">--students will use a wiki discussion board </w:t>
            </w:r>
            <w:r>
              <w:br/>
            </w:r>
            <w:r>
              <w:rPr>
                <w:rFonts w:ascii="Calibri" w:hAnsi="Calibri"/>
                <w:b/>
                <w:bCs/>
              </w:rPr>
              <w:t>--students will email teachers using their WA addresses</w:t>
            </w: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B2686F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686F" w:rsidRPr="009B6FE3" w:rsidRDefault="00B2686F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 w:rsidRPr="009B6FE3">
              <w:rPr>
                <w:rFonts w:ascii="Calibri" w:hAnsi="Calibri"/>
                <w:b/>
                <w:color w:val="auto"/>
                <w:szCs w:val="20"/>
              </w:rPr>
              <w:lastRenderedPageBreak/>
              <w:t xml:space="preserve">How I will “take roll” to confirm that students have received my </w:t>
            </w:r>
            <w:proofErr w:type="gramStart"/>
            <w:r w:rsidRPr="009B6FE3">
              <w:rPr>
                <w:rFonts w:ascii="Calibri" w:hAnsi="Calibri"/>
                <w:b/>
                <w:color w:val="auto"/>
                <w:szCs w:val="20"/>
              </w:rPr>
              <w:t>instructions</w:t>
            </w:r>
            <w:proofErr w:type="gramEnd"/>
            <w:r w:rsidRPr="009B6FE3">
              <w:rPr>
                <w:rFonts w:ascii="Calibri" w:hAnsi="Calibri"/>
                <w:b/>
                <w:color w:val="auto"/>
                <w:szCs w:val="20"/>
              </w:rPr>
              <w:br/>
            </w:r>
            <w:r w:rsidRPr="009B6FE3">
              <w:rPr>
                <w:rFonts w:ascii="Calibri" w:hAnsi="Calibri"/>
                <w:color w:val="auto"/>
                <w:szCs w:val="20"/>
              </w:rPr>
              <w:t>(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 xml:space="preserve">Post </w:t>
            </w:r>
            <w:proofErr w:type="spellStart"/>
            <w:r w:rsidRPr="009B6FE3">
              <w:rPr>
                <w:rFonts w:ascii="Calibri" w:hAnsi="Calibri"/>
                <w:color w:val="auto"/>
                <w:szCs w:val="20"/>
              </w:rPr>
              <w:t>Edline</w:t>
            </w:r>
            <w:proofErr w:type="spellEnd"/>
            <w:r w:rsidRPr="009B6FE3">
              <w:rPr>
                <w:rFonts w:ascii="Calibri" w:hAnsi="Calibri"/>
                <w:color w:val="auto"/>
                <w:szCs w:val="20"/>
              </w:rPr>
              <w:t xml:space="preserve"> discussion comment, email 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>teacher, respond to survey, etc…)</w:t>
            </w:r>
          </w:p>
        </w:tc>
      </w:tr>
      <w:tr w:rsidR="009B6FE3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FE3" w:rsidRDefault="009B6FE3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</w:p>
          <w:p w:rsidR="00394E8E" w:rsidRDefault="00C27A7F" w:rsidP="000439F6">
            <w:pPr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Day 1: </w:t>
            </w:r>
            <w:r w:rsidR="00B75120">
              <w:rPr>
                <w:rFonts w:ascii="Calibri" w:hAnsi="Calibri"/>
                <w:b/>
                <w:bCs/>
              </w:rPr>
              <w:t xml:space="preserve">Students </w:t>
            </w:r>
            <w:r w:rsidR="00FB3E43">
              <w:rPr>
                <w:rFonts w:ascii="Calibri" w:hAnsi="Calibri"/>
                <w:b/>
                <w:bCs/>
              </w:rPr>
              <w:t xml:space="preserve">will read the first half of the article </w:t>
            </w:r>
            <w:r>
              <w:rPr>
                <w:rFonts w:ascii="Calibri" w:hAnsi="Calibri"/>
                <w:b/>
                <w:bCs/>
              </w:rPr>
              <w:t xml:space="preserve">(the first 10 pages) </w:t>
            </w:r>
            <w:r w:rsidR="00FB3E43">
              <w:rPr>
                <w:rFonts w:ascii="Calibri" w:hAnsi="Calibri"/>
                <w:b/>
                <w:bCs/>
              </w:rPr>
              <w:t>and email me with two interesting questions (level two discussion questions) about the first half of the article</w:t>
            </w:r>
            <w:r w:rsidR="00394E8E">
              <w:rPr>
                <w:rFonts w:ascii="Calibri" w:hAnsi="Calibri"/>
                <w:b/>
                <w:bCs/>
              </w:rPr>
              <w:t>.</w:t>
            </w:r>
          </w:p>
          <w:p w:rsidR="00FB3E43" w:rsidRDefault="00B75120" w:rsidP="000439F6">
            <w:pPr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Day 2</w:t>
            </w:r>
            <w:r w:rsidR="00C27A7F">
              <w:rPr>
                <w:rFonts w:ascii="Calibri" w:hAnsi="Calibri"/>
                <w:b/>
                <w:bCs/>
              </w:rPr>
              <w:t>:</w:t>
            </w:r>
            <w:r>
              <w:rPr>
                <w:rFonts w:ascii="Calibri" w:hAnsi="Calibri"/>
                <w:b/>
                <w:bCs/>
              </w:rPr>
              <w:t xml:space="preserve"> Students </w:t>
            </w:r>
            <w:r w:rsidR="00FB3E43">
              <w:rPr>
                <w:rFonts w:ascii="Calibri" w:hAnsi="Calibri"/>
                <w:b/>
                <w:bCs/>
              </w:rPr>
              <w:t>will read the second half of the article</w:t>
            </w:r>
            <w:r w:rsidR="00C27A7F">
              <w:rPr>
                <w:rFonts w:ascii="Calibri" w:hAnsi="Calibri"/>
                <w:b/>
                <w:bCs/>
              </w:rPr>
              <w:t xml:space="preserve"> (the last 9 pages)</w:t>
            </w:r>
            <w:r w:rsidR="00FB3E43">
              <w:rPr>
                <w:rFonts w:ascii="Calibri" w:hAnsi="Calibri"/>
                <w:b/>
                <w:bCs/>
              </w:rPr>
              <w:t xml:space="preserve"> and email me with two interesting questions (level two discussion questions) about the </w:t>
            </w:r>
            <w:r w:rsidR="00C27A7F">
              <w:rPr>
                <w:rFonts w:ascii="Calibri" w:hAnsi="Calibri"/>
                <w:b/>
                <w:bCs/>
              </w:rPr>
              <w:t>second</w:t>
            </w:r>
            <w:r w:rsidR="00FB3E43">
              <w:rPr>
                <w:rFonts w:ascii="Calibri" w:hAnsi="Calibri"/>
                <w:b/>
                <w:bCs/>
              </w:rPr>
              <w:t xml:space="preserve"> half of the article.</w:t>
            </w:r>
          </w:p>
          <w:p w:rsidR="009B6FE3" w:rsidRDefault="00B75120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>
              <w:rPr>
                <w:rFonts w:ascii="Calibri" w:hAnsi="Calibri"/>
                <w:b/>
                <w:bCs/>
              </w:rPr>
              <w:t>Day 3</w:t>
            </w:r>
            <w:r w:rsidR="00C27A7F">
              <w:rPr>
                <w:rFonts w:ascii="Calibri" w:hAnsi="Calibri"/>
                <w:b/>
                <w:bCs/>
              </w:rPr>
              <w:t>: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394E8E">
              <w:rPr>
                <w:rFonts w:ascii="Calibri" w:hAnsi="Calibri"/>
                <w:b/>
                <w:bCs/>
              </w:rPr>
              <w:t>Student</w:t>
            </w:r>
            <w:r w:rsidR="00C27A7F">
              <w:rPr>
                <w:rFonts w:ascii="Calibri" w:hAnsi="Calibri"/>
                <w:b/>
                <w:bCs/>
              </w:rPr>
              <w:t>s email me a paragraph with three ideas about how</w:t>
            </w:r>
            <w:r w:rsidR="00FB3E43">
              <w:rPr>
                <w:rFonts w:ascii="Calibri" w:hAnsi="Calibri"/>
                <w:b/>
                <w:bCs/>
              </w:rPr>
              <w:t xml:space="preserve"> to connect this article to</w:t>
            </w:r>
            <w:r w:rsidR="004911F5">
              <w:rPr>
                <w:rFonts w:ascii="Calibri" w:hAnsi="Calibri"/>
                <w:b/>
                <w:bCs/>
              </w:rPr>
              <w:t xml:space="preserve"> a movie of their choosing</w:t>
            </w:r>
            <w:r w:rsidR="00C27A7F">
              <w:rPr>
                <w:rFonts w:ascii="Calibri" w:hAnsi="Calibri"/>
                <w:b/>
                <w:bCs/>
              </w:rPr>
              <w:t>; they should also answer two of the discussion questions on the wiki page.</w:t>
            </w:r>
          </w:p>
          <w:p w:rsidR="009B6FE3" w:rsidRPr="009B6FE3" w:rsidRDefault="009B6FE3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Ideas</w:t>
            </w:r>
            <w:r w:rsidR="004370E4" w:rsidRPr="00CE2AEB">
              <w:rPr>
                <w:rFonts w:ascii="Calibri" w:hAnsi="Calibri"/>
                <w:b/>
                <w:szCs w:val="20"/>
              </w:rPr>
              <w:t>/methods</w:t>
            </w:r>
            <w:r w:rsidRPr="00CE2AEB">
              <w:rPr>
                <w:rFonts w:ascii="Calibri" w:hAnsi="Calibri"/>
                <w:b/>
                <w:szCs w:val="20"/>
              </w:rPr>
              <w:t xml:space="preserve"> to ensure “activ</w:t>
            </w:r>
            <w:r w:rsidR="00EB75C9" w:rsidRPr="00CE2AEB">
              <w:rPr>
                <w:rFonts w:ascii="Calibri" w:hAnsi="Calibri"/>
                <w:b/>
                <w:szCs w:val="20"/>
              </w:rPr>
              <w:t>e learning</w:t>
            </w:r>
            <w:r w:rsidR="004370E4" w:rsidRPr="00CE2AEB">
              <w:rPr>
                <w:rFonts w:ascii="Calibri" w:hAnsi="Calibri"/>
                <w:b/>
                <w:szCs w:val="20"/>
              </w:rPr>
              <w:t>:</w:t>
            </w:r>
            <w:r w:rsidR="00EB75C9" w:rsidRPr="00CE2AEB">
              <w:rPr>
                <w:rFonts w:ascii="Calibri" w:hAnsi="Calibri"/>
                <w:b/>
                <w:szCs w:val="20"/>
              </w:rPr>
              <w:t>”</w:t>
            </w:r>
            <w:r w:rsidR="00EB75C9" w:rsidRPr="00CE2AEB">
              <w:rPr>
                <w:rFonts w:ascii="Calibri" w:hAnsi="Calibri"/>
                <w:szCs w:val="20"/>
              </w:rPr>
              <w:t xml:space="preserve"> </w:t>
            </w:r>
            <w:r w:rsidR="004370E4" w:rsidRPr="00CE2AEB">
              <w:rPr>
                <w:rFonts w:ascii="Calibri" w:hAnsi="Calibri"/>
                <w:szCs w:val="20"/>
              </w:rPr>
              <w:br/>
            </w:r>
            <w:r w:rsidR="00EB75C9" w:rsidRPr="00CE2AEB">
              <w:rPr>
                <w:rFonts w:ascii="Calibri" w:hAnsi="Calibri"/>
                <w:szCs w:val="20"/>
              </w:rPr>
              <w:t>(i.e. student interactivity</w:t>
            </w:r>
            <w:r w:rsidRPr="00CE2AEB">
              <w:rPr>
                <w:rFonts w:ascii="Calibri" w:hAnsi="Calibri"/>
                <w:szCs w:val="20"/>
              </w:rPr>
              <w:t>, collaboration, artifacts</w:t>
            </w:r>
            <w:r w:rsidR="00EB75C9" w:rsidRPr="00CE2AEB">
              <w:rPr>
                <w:rFonts w:ascii="Calibri" w:hAnsi="Calibri"/>
                <w:szCs w:val="20"/>
              </w:rPr>
              <w:t>/ demonstrations of learning)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CE2AEB" w:rsidRDefault="00257E4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B75120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B75120">
              <w:rPr>
                <w:rFonts w:ascii="Calibri" w:hAnsi="Calibri"/>
                <w:b/>
                <w:szCs w:val="20"/>
              </w:rPr>
              <w:t xml:space="preserve">Above are artifacts.  </w:t>
            </w:r>
          </w:p>
          <w:p w:rsidR="00331EEB" w:rsidRPr="00CE2AEB" w:rsidRDefault="00331EE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Address of my blog, </w:t>
            </w:r>
            <w:r w:rsidR="00331EEB" w:rsidRPr="00CE2AEB">
              <w:rPr>
                <w:rFonts w:ascii="Calibri" w:hAnsi="Calibri"/>
                <w:b/>
                <w:szCs w:val="20"/>
              </w:rPr>
              <w:t>wiki, Google site, LMS, etc…</w:t>
            </w:r>
            <w:r w:rsidRPr="00CE2AEB">
              <w:rPr>
                <w:rFonts w:ascii="Calibri" w:hAnsi="Calibri"/>
                <w:b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 xml:space="preserve">(Must be linked from </w:t>
            </w:r>
            <w:proofErr w:type="spellStart"/>
            <w:r w:rsidRPr="00CE2AEB">
              <w:rPr>
                <w:rFonts w:ascii="Calibri" w:hAnsi="Calibri"/>
                <w:szCs w:val="20"/>
              </w:rPr>
              <w:t>Edline</w:t>
            </w:r>
            <w:proofErr w:type="spellEnd"/>
            <w:r w:rsidRPr="00CE2AEB">
              <w:rPr>
                <w:rFonts w:ascii="Calibri" w:hAnsi="Calibri"/>
                <w:szCs w:val="20"/>
              </w:rPr>
              <w:t>)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B75120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http://english2remoteschool.wikispaces.com/</w:t>
            </w: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Colleague who will assist if I am ill during remote school: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Other ideas/considerations/concerns: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CE2AEB" w:rsidRDefault="00257E4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4370E4" w:rsidRPr="00CE2AEB" w:rsidTr="0005659B">
        <w:tc>
          <w:tcPr>
            <w:tcW w:w="3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Reviewed by Department Head or Administrator (Name / Date)</w:t>
            </w:r>
          </w:p>
        </w:tc>
        <w:tc>
          <w:tcPr>
            <w:tcW w:w="6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B75120" w:rsidP="008D4EEC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Peggy McNash </w:t>
            </w:r>
            <w:r w:rsidR="00394E8E">
              <w:rPr>
                <w:rFonts w:ascii="Calibri" w:hAnsi="Calibri"/>
                <w:b/>
                <w:szCs w:val="20"/>
              </w:rPr>
              <w:t>10/1</w:t>
            </w:r>
            <w:r w:rsidR="008D4EEC">
              <w:rPr>
                <w:rFonts w:ascii="Calibri" w:hAnsi="Calibri"/>
                <w:b/>
                <w:szCs w:val="20"/>
              </w:rPr>
              <w:t>6</w:t>
            </w:r>
            <w:r w:rsidR="00394E8E">
              <w:rPr>
                <w:rFonts w:ascii="Calibri" w:hAnsi="Calibri"/>
                <w:b/>
                <w:szCs w:val="20"/>
              </w:rPr>
              <w:t>/11</w:t>
            </w:r>
          </w:p>
        </w:tc>
      </w:tr>
    </w:tbl>
    <w:p w:rsidR="00EE7646" w:rsidRPr="00CE2AEB" w:rsidRDefault="00394E8E">
      <w:pPr>
        <w:rPr>
          <w:rFonts w:ascii="Calibri" w:hAnsi="Calibri"/>
        </w:rPr>
      </w:pPr>
      <w:r>
        <w:rPr>
          <w:rFonts w:ascii="Calibri" w:hAnsi="Calibri"/>
        </w:rPr>
        <w:t>Submitted 10/1</w:t>
      </w:r>
      <w:r w:rsidR="008D4EEC">
        <w:rPr>
          <w:rFonts w:ascii="Calibri" w:hAnsi="Calibri"/>
        </w:rPr>
        <w:t>6</w:t>
      </w:r>
      <w:r>
        <w:rPr>
          <w:rFonts w:ascii="Calibri" w:hAnsi="Calibri"/>
        </w:rPr>
        <w:t>/11</w:t>
      </w:r>
      <w:r w:rsidR="00B75120">
        <w:rPr>
          <w:rFonts w:ascii="Calibri" w:hAnsi="Calibri"/>
        </w:rPr>
        <w:tab/>
      </w:r>
    </w:p>
    <w:sectPr w:rsidR="00EE7646" w:rsidRPr="00CE2AEB" w:rsidSect="004370E4">
      <w:footerReference w:type="default" r:id="rId7"/>
      <w:pgSz w:w="12240" w:h="15840"/>
      <w:pgMar w:top="1008" w:right="1008" w:bottom="1008" w:left="100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6DC" w:rsidRDefault="00D806DC" w:rsidP="0005659B">
      <w:pPr>
        <w:spacing w:line="240" w:lineRule="auto"/>
      </w:pPr>
      <w:r>
        <w:separator/>
      </w:r>
    </w:p>
  </w:endnote>
  <w:endnote w:type="continuationSeparator" w:id="0">
    <w:p w:rsidR="00D806DC" w:rsidRDefault="00D806DC" w:rsidP="00056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59B" w:rsidRPr="00CE2AEB" w:rsidRDefault="0005659B">
    <w:pPr>
      <w:pStyle w:val="Footer"/>
      <w:rPr>
        <w:rFonts w:ascii="Calibri" w:hAnsi="Calibri"/>
      </w:rPr>
    </w:pPr>
    <w:r w:rsidRPr="00CE2AEB">
      <w:rPr>
        <w:rFonts w:ascii="Calibri" w:hAnsi="Calibri"/>
        <w:color w:val="auto"/>
      </w:rPr>
      <w:t>WA Remote School Planning</w:t>
    </w:r>
    <w:r w:rsidRPr="00CE2AEB">
      <w:rPr>
        <w:rFonts w:ascii="Calibri" w:hAnsi="Calibri"/>
        <w:color w:val="auto"/>
      </w:rPr>
      <w:tab/>
    </w:r>
    <w:r w:rsidRPr="00CE2AEB">
      <w:rPr>
        <w:rFonts w:ascii="Calibri" w:hAnsi="Calibri"/>
        <w:color w:val="auto"/>
      </w:rPr>
      <w:tab/>
      <w:t>May 2011</w:t>
    </w:r>
  </w:p>
  <w:p w:rsidR="0005659B" w:rsidRDefault="000565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6DC" w:rsidRDefault="00D806DC" w:rsidP="0005659B">
      <w:pPr>
        <w:spacing w:line="240" w:lineRule="auto"/>
      </w:pPr>
      <w:r>
        <w:separator/>
      </w:r>
    </w:p>
  </w:footnote>
  <w:footnote w:type="continuationSeparator" w:id="0">
    <w:p w:rsidR="00D806DC" w:rsidRDefault="00D806DC" w:rsidP="000565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549C5C2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5EBE3444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26A5048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BEC251C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658254C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D9CE3E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00086C64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CE8E947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3DAE922C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17FC412C"/>
    <w:multiLevelType w:val="hybridMultilevel"/>
    <w:tmpl w:val="04CC770C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6E4B55"/>
    <w:multiLevelType w:val="hybridMultilevel"/>
    <w:tmpl w:val="7EF60C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C1041B"/>
    <w:multiLevelType w:val="hybridMultilevel"/>
    <w:tmpl w:val="43BC01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E417C5"/>
    <w:multiLevelType w:val="hybridMultilevel"/>
    <w:tmpl w:val="2A02EEFE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20D90"/>
    <w:multiLevelType w:val="hybridMultilevel"/>
    <w:tmpl w:val="FA4A6DCC"/>
    <w:lvl w:ilvl="0" w:tplc="E1CC01B6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0439F6"/>
    <w:rsid w:val="0005659B"/>
    <w:rsid w:val="00257E4D"/>
    <w:rsid w:val="00293F6A"/>
    <w:rsid w:val="002D750E"/>
    <w:rsid w:val="00331EEB"/>
    <w:rsid w:val="00352DD4"/>
    <w:rsid w:val="00394E8E"/>
    <w:rsid w:val="003D37B3"/>
    <w:rsid w:val="00402F57"/>
    <w:rsid w:val="004370E4"/>
    <w:rsid w:val="004911F5"/>
    <w:rsid w:val="004B74E8"/>
    <w:rsid w:val="007315E4"/>
    <w:rsid w:val="008D4EEC"/>
    <w:rsid w:val="009A5193"/>
    <w:rsid w:val="009B6FE3"/>
    <w:rsid w:val="00A77B3E"/>
    <w:rsid w:val="00B2686F"/>
    <w:rsid w:val="00B75120"/>
    <w:rsid w:val="00C27A7F"/>
    <w:rsid w:val="00CE2AEB"/>
    <w:rsid w:val="00D43646"/>
    <w:rsid w:val="00D806DC"/>
    <w:rsid w:val="00DD5110"/>
    <w:rsid w:val="00E519B3"/>
    <w:rsid w:val="00E5637D"/>
    <w:rsid w:val="00E9460C"/>
    <w:rsid w:val="00EB75C9"/>
    <w:rsid w:val="00EE7646"/>
    <w:rsid w:val="00F37DD7"/>
    <w:rsid w:val="00FB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64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56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056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rsid w:val="000565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659B"/>
    <w:rPr>
      <w:rFonts w:ascii="Tahoma" w:eastAsia="Arial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rsid w:val="00394E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Links>
    <vt:vector size="30" baseType="variant">
      <vt:variant>
        <vt:i4>2359393</vt:i4>
      </vt:variant>
      <vt:variant>
        <vt:i4>12</vt:i4>
      </vt:variant>
      <vt:variant>
        <vt:i4>0</vt:i4>
      </vt:variant>
      <vt:variant>
        <vt:i4>5</vt:i4>
      </vt:variant>
      <vt:variant>
        <vt:lpwstr>http://www.olearyweb.com/classes/english10012/readings/twohearted.html</vt:lpwstr>
      </vt:variant>
      <vt:variant>
        <vt:lpwstr/>
      </vt:variant>
      <vt:variant>
        <vt:i4>3670052</vt:i4>
      </vt:variant>
      <vt:variant>
        <vt:i4>9</vt:i4>
      </vt:variant>
      <vt:variant>
        <vt:i4>0</vt:i4>
      </vt:variant>
      <vt:variant>
        <vt:i4>5</vt:i4>
      </vt:variant>
      <vt:variant>
        <vt:lpwstr>http://www.gummyprint.com/blog/archives/hills-like-white-elephants-complete-story/</vt:lpwstr>
      </vt:variant>
      <vt:variant>
        <vt:lpwstr/>
      </vt:variant>
      <vt:variant>
        <vt:i4>2621514</vt:i4>
      </vt:variant>
      <vt:variant>
        <vt:i4>6</vt:i4>
      </vt:variant>
      <vt:variant>
        <vt:i4>0</vt:i4>
      </vt:variant>
      <vt:variant>
        <vt:i4>5</vt:i4>
      </vt:variant>
      <vt:variant>
        <vt:lpwstr>http://www.shsu.edu/~eng_wpf/authors/Cather/Pauls-Case.htm</vt:lpwstr>
      </vt:variant>
      <vt:variant>
        <vt:lpwstr/>
      </vt:variant>
      <vt:variant>
        <vt:i4>589890</vt:i4>
      </vt:variant>
      <vt:variant>
        <vt:i4>3</vt:i4>
      </vt:variant>
      <vt:variant>
        <vt:i4>0</vt:i4>
      </vt:variant>
      <vt:variant>
        <vt:i4>5</vt:i4>
      </vt:variant>
      <vt:variant>
        <vt:lpwstr>http://www.online-literature.com/poe/125/</vt:lpwstr>
      </vt:variant>
      <vt:variant>
        <vt:lpwstr/>
      </vt:variant>
      <vt:variant>
        <vt:i4>3407938</vt:i4>
      </vt:variant>
      <vt:variant>
        <vt:i4>0</vt:i4>
      </vt:variant>
      <vt:variant>
        <vt:i4>0</vt:i4>
      </vt:variant>
      <vt:variant>
        <vt:i4>5</vt:i4>
      </vt:variant>
      <vt:variant>
        <vt:lpwstr>http://books.eserver.org/fiction/poe/black_cat.html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cp:lastModifiedBy>peggy.mcnash</cp:lastModifiedBy>
  <cp:revision>2</cp:revision>
  <cp:lastPrinted>2011-10-17T14:34:00Z</cp:lastPrinted>
  <dcterms:created xsi:type="dcterms:W3CDTF">2011-10-17T14:45:00Z</dcterms:created>
  <dcterms:modified xsi:type="dcterms:W3CDTF">2011-10-17T14:45:00Z</dcterms:modified>
</cp:coreProperties>
</file>